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24227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Муниципальное бюджетное общеобразовательное учреждение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Нурлатского муниципального района Республики Татарстан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Курманаевская оош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Ганиева Г.Ф.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Галиева А.Ф.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Бильданова Г.И.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№35 ОД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602625)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Курманаево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4242274" w:id="5"/>
    <w:p>
      <w:pPr>
        <w:sectPr>
          <w:pgSz w:w="11906" w:h="16383" w:orient="portrait"/>
        </w:sectPr>
      </w:pPr>
    </w:p>
    <w:bookmarkEnd w:id="5"/>
    <w:bookmarkEnd w:id="0"/>
    <w:bookmarkStart w:name="block-4242273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4242273" w:id="7"/>
    <w:p>
      <w:pPr>
        <w:sectPr>
          <w:pgSz w:w="11906" w:h="16383" w:orient="portrait"/>
        </w:sectPr>
      </w:pPr>
    </w:p>
    <w:bookmarkEnd w:id="7"/>
    <w:bookmarkEnd w:id="6"/>
    <w:bookmarkStart w:name="block-4242276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4242276" w:id="9"/>
    <w:p>
      <w:pPr>
        <w:sectPr>
          <w:pgSz w:w="11906" w:h="16383" w:orient="portrait"/>
        </w:sectPr>
      </w:pPr>
    </w:p>
    <w:bookmarkEnd w:id="9"/>
    <w:bookmarkEnd w:id="8"/>
    <w:bookmarkStart w:name="block-4242277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4242277" w:id="11"/>
    <w:p>
      <w:pPr>
        <w:sectPr>
          <w:pgSz w:w="11906" w:h="16383" w:orient="portrait"/>
        </w:sectPr>
      </w:pPr>
    </w:p>
    <w:bookmarkEnd w:id="11"/>
    <w:bookmarkEnd w:id="10"/>
    <w:bookmarkStart w:name="block-4242275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91"/>
        <w:gridCol w:w="2560"/>
        <w:gridCol w:w="2646"/>
        <w:gridCol w:w="7056"/>
        <w:gridCol w:w="41"/>
      </w:tblGrid>
      <w:tr>
        <w:trPr>
          <w:trHeight w:val="300" w:hRule="atLeast"/>
          <w:trHeight w:val="144" w:hRule="atLeast"/>
        </w:trPr>
        <w:tc>
          <w:tcPr>
            <w:tcW w:w="9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9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https://sites.google.com/site/sajtkiseleevojelenyborisovny/razrabotka-distancionnogo-zanatia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4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4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4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4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https://sites.google.com/site/sajtkiseleevojelenyborisovny/razrabotka-distancionnogo-zanatia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4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https://sites.google.com/site/sajtkiseleevojelenyborisovny/razrabotka-distancionnogo-zanatia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2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4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4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71"/>
        <w:gridCol w:w="2080"/>
        <w:gridCol w:w="2733"/>
        <w:gridCol w:w="7369"/>
        <w:gridCol w:w="41"/>
      </w:tblGrid>
      <w:tr>
        <w:trPr>
          <w:trHeight w:val="300" w:hRule="atLeast"/>
          <w:trHeight w:val="144" w:hRule="atLeast"/>
        </w:trPr>
        <w:tc>
          <w:tcPr>
            <w:tcW w:w="95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51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51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51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51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51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51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51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51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51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https://sites.google.com/site/sajtkiseleevojelenyborisovny/razrabotka-distancionnogo-zanatia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9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51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30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51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51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01"/>
        <w:gridCol w:w="2080"/>
        <w:gridCol w:w="2765"/>
        <w:gridCol w:w="7307"/>
        <w:gridCol w:w="41"/>
      </w:tblGrid>
      <w:tr>
        <w:trPr>
          <w:trHeight w:val="300" w:hRule="atLeast"/>
          <w:trHeight w:val="144" w:hRule="atLeast"/>
        </w:trPr>
        <w:tc>
          <w:tcPr>
            <w:tcW w:w="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68"/>
        <w:gridCol w:w="2320"/>
        <w:gridCol w:w="2729"/>
        <w:gridCol w:w="7136"/>
        <w:gridCol w:w="41"/>
      </w:tblGrid>
      <w:tr>
        <w:trPr>
          <w:trHeight w:val="300" w:hRule="atLeast"/>
          <w:trHeight w:val="144" w:hRule="atLeast"/>
        </w:trPr>
        <w:tc>
          <w:tcPr>
            <w:tcW w:w="9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9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3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42275" w:id="13"/>
    <w:p>
      <w:pPr>
        <w:sectPr>
          <w:pgSz w:w="16383" w:h="11906" w:orient="landscape"/>
        </w:sectPr>
      </w:pPr>
    </w:p>
    <w:bookmarkEnd w:id="13"/>
    <w:bookmarkEnd w:id="12"/>
    <w:bookmarkStart w:name="block-4242280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03"/>
        <w:gridCol w:w="3520"/>
        <w:gridCol w:w="2471"/>
        <w:gridCol w:w="2543"/>
        <w:gridCol w:w="3957"/>
      </w:tblGrid>
      <w:tr>
        <w:trPr>
          <w:trHeight w:val="570" w:hRule="atLeast"/>
          <w:trHeight w:val="144" w:hRule="atLeast"/>
        </w:trPr>
        <w:tc>
          <w:tcPr>
            <w:tcW w:w="7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2370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03"/>
        <w:gridCol w:w="3520"/>
        <w:gridCol w:w="2471"/>
        <w:gridCol w:w="2543"/>
        <w:gridCol w:w="3957"/>
      </w:tblGrid>
      <w:tr>
        <w:trPr>
          <w:trHeight w:val="570" w:hRule="atLeast"/>
          <w:trHeight w:val="144" w:hRule="atLeast"/>
        </w:trPr>
        <w:tc>
          <w:tcPr>
            <w:tcW w:w="7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42280" w:id="15"/>
    <w:p>
      <w:pPr>
        <w:sectPr>
          <w:pgSz w:w="16383" w:h="11906" w:orient="landscape"/>
        </w:sectPr>
      </w:pPr>
    </w:p>
    <w:bookmarkEnd w:id="15"/>
    <w:bookmarkEnd w:id="14"/>
    <w:bookmarkStart w:name="block-4242279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242d94d-e1f1-4df7-9b61-f04a247942f3" w:id="17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17"/>
      <w:r>
        <w:rPr>
          <w:sz w:val="28"/>
        </w:rPr>
        <w:br/>
      </w:r>
      <w:bookmarkStart w:name="7242d94d-e1f1-4df7-9b61-f04a247942f3"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7242d94d-e1f1-4df7-9b61-f04a247942f3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7242d94d-e1f1-4df7-9b61-f04a247942f3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12cc1628-0d25-4286-88bf-ee4d9ac08191" w:id="21"/>
      <w:r>
        <w:rPr>
          <w:rFonts w:ascii="Times New Roman" w:hAnsi="Times New Roman"/>
          <w:b w:val="false"/>
          <w:i w:val="false"/>
          <w:color w:val="000000"/>
          <w:sz w:val="28"/>
        </w:rPr>
        <w:t>Окружающий мир (в 2 частях), 2 класс/ Плешаков А.А., Акционерное общество «Издательство «Просвещение»</w:t>
      </w:r>
      <w:bookmarkEnd w:id="21"/>
      <w:r>
        <w:rPr>
          <w:sz w:val="28"/>
        </w:rPr>
        <w:br/>
      </w:r>
      <w:bookmarkStart w:name="12cc1628-0d25-4286-88bf-ee4d9ac08191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 (в 2 частях), 3 класс/ Плешаков А.А., Акционерное общество «Издательство «Просвещение»</w:t>
      </w:r>
      <w:bookmarkEnd w:id="22"/>
      <w:r>
        <w:rPr>
          <w:sz w:val="28"/>
        </w:rPr>
        <w:br/>
      </w:r>
      <w:bookmarkStart w:name="12cc1628-0d25-4286-88bf-ee4d9ac08191" w:id="23"/>
      <w:bookmarkEnd w:id="23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5f05c12-f0c4-4d54-885b-c56ae9683aa1" w:id="24"/>
      <w:r>
        <w:rPr>
          <w:rFonts w:ascii="Times New Roman" w:hAnsi="Times New Roman"/>
          <w:b w:val="false"/>
          <w:i w:val="false"/>
          <w:color w:val="000000"/>
          <w:sz w:val="28"/>
        </w:rPr>
        <w:t>interneturok.ru</w:t>
      </w:r>
      <w:bookmarkEnd w:id="24"/>
      <w:r>
        <w:rPr>
          <w:sz w:val="28"/>
        </w:rPr>
        <w:br/>
      </w:r>
      <w:bookmarkStart w:name="95f05c12-f0c4-4d54-885b-c56ae9683aa1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Источник: https://rosuchebnik.ru/material/40-saytov-kotorye-oblegchat-rabotu-uchitelya/</w:t>
      </w:r>
      <w:bookmarkEnd w:id="25"/>
      <w:r>
        <w:rPr>
          <w:sz w:val="28"/>
        </w:rPr>
        <w:br/>
      </w:r>
      <w:bookmarkStart w:name="95f05c12-f0c4-4d54-885b-c56ae9683aa1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Фоксфорд.ру</w:t>
      </w:r>
      <w:bookmarkEnd w:id="26"/>
      <w:r>
        <w:rPr>
          <w:sz w:val="28"/>
        </w:rPr>
        <w:br/>
      </w:r>
      <w:bookmarkStart w:name="95f05c12-f0c4-4d54-885b-c56ae9683aa1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Источник: https://rosuchebnik.ru/material/40-saytov-kotorye-oblegchat-rabotu-uchitelya/</w:t>
      </w:r>
      <w:bookmarkEnd w:id="27"/>
      <w:r>
        <w:rPr>
          <w:sz w:val="28"/>
        </w:rPr>
        <w:br/>
      </w:r>
      <w:bookmarkStart w:name="95f05c12-f0c4-4d54-885b-c56ae9683aa1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УРОК.РФ</w:t>
      </w:r>
      <w:bookmarkEnd w:id="28"/>
      <w:r>
        <w:rPr>
          <w:sz w:val="28"/>
        </w:rPr>
        <w:br/>
      </w:r>
      <w:bookmarkStart w:name="95f05c12-f0c4-4d54-885b-c56ae9683aa1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Источник: https://rosuchebnik.ru/material/40-saytov-kotorye-oblegchat-rabotu-uchitelya/</w:t>
      </w:r>
      <w:bookmarkEnd w:id="29"/>
      <w:r>
        <w:rPr>
          <w:sz w:val="28"/>
        </w:rPr>
        <w:br/>
      </w:r>
      <w:bookmarkStart w:name="95f05c12-f0c4-4d54-885b-c56ae9683aa1" w:id="30"/>
      <w:bookmarkEnd w:id="3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e2202d81-27be-4f22-aeb6-9d447e67c650" w:id="31"/>
      <w:r>
        <w:rPr>
          <w:rFonts w:ascii="Times New Roman" w:hAnsi="Times New Roman"/>
          <w:b w:val="false"/>
          <w:i w:val="false"/>
          <w:color w:val="000000"/>
          <w:sz w:val="28"/>
        </w:rPr>
        <w:t>https://lesson.edu.ru/catalog</w:t>
      </w:r>
      <w:bookmarkEnd w:id="31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4242279" w:id="32"/>
    <w:p>
      <w:pPr>
        <w:sectPr>
          <w:pgSz w:w="11906" w:h="16383" w:orient="portrait"/>
        </w:sectPr>
      </w:pPr>
    </w:p>
    <w:bookmarkEnd w:id="32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14="http://schemas.microsoft.com/office/word/2010/wordml" xmlns:w15="http://schemas.microsoft.com/office/word/2012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sites.google.com/site/sajtkiseleevojelenyborisovny/razrabotka-distancionnogo-zanatia" Type="http://schemas.openxmlformats.org/officeDocument/2006/relationships/hyperlink" Id="rId4"/>
    <Relationship TargetMode="External" Target="https://sites.google.com/site/sajtkiseleevojelenyborisovny/razrabotka-distancionnogo-zanatia" Type="http://schemas.openxmlformats.org/officeDocument/2006/relationships/hyperlink" Id="rId5"/>
    <Relationship TargetMode="External" Target="https://sites.google.com/site/sajtkiseleevojelenyborisovny/razrabotka-distancionnogo-zanatia" Type="http://schemas.openxmlformats.org/officeDocument/2006/relationships/hyperlink" Id="rId6"/>
    <Relationship TargetMode="External" Target="https://sites.google.com/site/sajtkiseleevojelenyborisovny/razrabotka-distancionnogo-zanatia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16e4" Type="http://schemas.openxmlformats.org/officeDocument/2006/relationships/hyperlink" Id="rId15"/>
    <Relationship TargetMode="External" Target="https://m.edsoo.ru/7f4116e4" Type="http://schemas.openxmlformats.org/officeDocument/2006/relationships/hyperlink" Id="rId16"/>
    <Relationship TargetMode="External" Target="https://m.edsoo.ru/7f4116e4" Type="http://schemas.openxmlformats.org/officeDocument/2006/relationships/hyperlink" Id="rId17"/>
    <Relationship TargetMode="External" Target="https://m.edsoo.ru/7f4116e4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7f412850" Type="http://schemas.openxmlformats.org/officeDocument/2006/relationships/hyperlink" Id="rId24"/>
    <Relationship TargetMode="External" Target="https://m.edsoo.ru/7f412850" Type="http://schemas.openxmlformats.org/officeDocument/2006/relationships/hyperlink" Id="rId25"/>
    <Relationship TargetMode="External" Target="https://m.edsoo.ru/7f412850" Type="http://schemas.openxmlformats.org/officeDocument/2006/relationships/hyperlink" Id="rId26"/>
    <Relationship TargetMode="External" Target="https://m.edsoo.ru/7f412850" Type="http://schemas.openxmlformats.org/officeDocument/2006/relationships/hyperlink" Id="rId27"/>
    <Relationship TargetMode="External" Target="https://m.edsoo.ru/f840c162" Type="http://schemas.openxmlformats.org/officeDocument/2006/relationships/hyperlink" Id="rId28"/>
    <Relationship TargetMode="External" Target="https://m.edsoo.ru/f840f9fc" Type="http://schemas.openxmlformats.org/officeDocument/2006/relationships/hyperlink" Id="rId29"/>
    <Relationship TargetMode="External" Target="https://m.edsoo.ru/f840ff74" Type="http://schemas.openxmlformats.org/officeDocument/2006/relationships/hyperlink" Id="rId30"/>
    <Relationship TargetMode="External" Target="https://m.edsoo.ru/f841330e" Type="http://schemas.openxmlformats.org/officeDocument/2006/relationships/hyperlink" Id="rId31"/>
    <Relationship TargetMode="External" Target="https://m.edsoo.ru/f84123aa" Type="http://schemas.openxmlformats.org/officeDocument/2006/relationships/hyperlink" Id="rId32"/>
    <Relationship TargetMode="External" Target="https://m.edsoo.ru/f840c7ca" Type="http://schemas.openxmlformats.org/officeDocument/2006/relationships/hyperlink" Id="rId33"/>
    <Relationship TargetMode="External" Target="https://m.edsoo.ru/f840c392" Type="http://schemas.openxmlformats.org/officeDocument/2006/relationships/hyperlink" Id="rId34"/>
    <Relationship TargetMode="External" Target="https://m.edsoo.ru/f840d328" Type="http://schemas.openxmlformats.org/officeDocument/2006/relationships/hyperlink" Id="rId35"/>
    <Relationship TargetMode="External" Target="https://m.edsoo.ru/f840cb62" Type="http://schemas.openxmlformats.org/officeDocument/2006/relationships/hyperlink" Id="rId36"/>
    <Relationship TargetMode="External" Target="https://m.edsoo.ru/f840ce78" Type="http://schemas.openxmlformats.org/officeDocument/2006/relationships/hyperlink" Id="rId37"/>
    <Relationship TargetMode="External" Target="https://m.edsoo.ru/f840d03a" Type="http://schemas.openxmlformats.org/officeDocument/2006/relationships/hyperlink" Id="rId38"/>
    <Relationship TargetMode="External" Target="https://m.edsoo.ru/f840da26" Type="http://schemas.openxmlformats.org/officeDocument/2006/relationships/hyperlink" Id="rId39"/>
    <Relationship TargetMode="External" Target="https://m.edsoo.ru/f840df26" Type="http://schemas.openxmlformats.org/officeDocument/2006/relationships/hyperlink" Id="rId40"/>
    <Relationship TargetMode="External" Target="https://m.edsoo.ru/f840e0de" Type="http://schemas.openxmlformats.org/officeDocument/2006/relationships/hyperlink" Id="rId41"/>
    <Relationship TargetMode="External" Target="https://m.edsoo.ru/f840e282" Type="http://schemas.openxmlformats.org/officeDocument/2006/relationships/hyperlink" Id="rId42"/>
    <Relationship TargetMode="External" Target="https://m.edsoo.ru/f840e41c" Type="http://schemas.openxmlformats.org/officeDocument/2006/relationships/hyperlink" Id="rId43"/>
    <Relationship TargetMode="External" Target="https://m.edsoo.ru/f840e6a6" Type="http://schemas.openxmlformats.org/officeDocument/2006/relationships/hyperlink" Id="rId44"/>
    <Relationship TargetMode="External" Target="https://m.edsoo.ru/f840e85e" Type="http://schemas.openxmlformats.org/officeDocument/2006/relationships/hyperlink" Id="rId45"/>
    <Relationship TargetMode="External" Target="https://m.edsoo.ru/f840ea16" Type="http://schemas.openxmlformats.org/officeDocument/2006/relationships/hyperlink" Id="rId46"/>
    <Relationship TargetMode="External" Target="https://m.edsoo.ru/f840ea16" Type="http://schemas.openxmlformats.org/officeDocument/2006/relationships/hyperlink" Id="rId47"/>
    <Relationship TargetMode="External" Target="https://m.edsoo.ru/f840ebe2" Type="http://schemas.openxmlformats.org/officeDocument/2006/relationships/hyperlink" Id="rId48"/>
    <Relationship TargetMode="External" Target="https://m.edsoo.ru/f840ed90" Type="http://schemas.openxmlformats.org/officeDocument/2006/relationships/hyperlink" Id="rId49"/>
    <Relationship TargetMode="External" Target="https://m.edsoo.ru/f840ef2a" Type="http://schemas.openxmlformats.org/officeDocument/2006/relationships/hyperlink" Id="rId50"/>
    <Relationship TargetMode="External" Target="https://m.edsoo.ru/f840fde4" Type="http://schemas.openxmlformats.org/officeDocument/2006/relationships/hyperlink" Id="rId51"/>
    <Relationship TargetMode="External" Target="https://m.edsoo.ru/f840f240" Type="http://schemas.openxmlformats.org/officeDocument/2006/relationships/hyperlink" Id="rId52"/>
    <Relationship TargetMode="External" Target="https://m.edsoo.ru/f84104ba" Type="http://schemas.openxmlformats.org/officeDocument/2006/relationships/hyperlink" Id="rId53"/>
    <Relationship TargetMode="External" Target="https://m.edsoo.ru/f8410f78" Type="http://schemas.openxmlformats.org/officeDocument/2006/relationships/hyperlink" Id="rId54"/>
    <Relationship TargetMode="External" Target="https://m.edsoo.ru/f84116c6" Type="http://schemas.openxmlformats.org/officeDocument/2006/relationships/hyperlink" Id="rId55"/>
    <Relationship TargetMode="External" Target="https://m.edsoo.ru/f8410dd4" Type="http://schemas.openxmlformats.org/officeDocument/2006/relationships/hyperlink" Id="rId56"/>
    <Relationship TargetMode="External" Target="https://m.edsoo.ru/f8410aa0" Type="http://schemas.openxmlformats.org/officeDocument/2006/relationships/hyperlink" Id="rId57"/>
    <Relationship TargetMode="External" Target="https://m.edsoo.ru/f8410654" Type="http://schemas.openxmlformats.org/officeDocument/2006/relationships/hyperlink" Id="rId58"/>
    <Relationship TargetMode="External" Target="https://m.edsoo.ru/f8410c3a" Type="http://schemas.openxmlformats.org/officeDocument/2006/relationships/hyperlink" Id="rId59"/>
    <Relationship TargetMode="External" Target="https://m.edsoo.ru/f8410910" Type="http://schemas.openxmlformats.org/officeDocument/2006/relationships/hyperlink" Id="rId60"/>
    <Relationship TargetMode="External" Target="https://m.edsoo.ru/f8411f90" Type="http://schemas.openxmlformats.org/officeDocument/2006/relationships/hyperlink" Id="rId61"/>
    <Relationship TargetMode="External" Target="https://m.edsoo.ru/f8411dd8" Type="http://schemas.openxmlformats.org/officeDocument/2006/relationships/hyperlink" Id="rId62"/>
    <Relationship TargetMode="External" Target="https://m.edsoo.ru/f8411c0c" Type="http://schemas.openxmlformats.org/officeDocument/2006/relationships/hyperlink" Id="rId63"/>
    <Relationship TargetMode="External" Target="https://m.edsoo.ru/f84118a6" Type="http://schemas.openxmlformats.org/officeDocument/2006/relationships/hyperlink" Id="rId64"/>
    <Relationship TargetMode="External" Target="https://m.edsoo.ru/f84112c0" Type="http://schemas.openxmlformats.org/officeDocument/2006/relationships/hyperlink" Id="rId65"/>
    <Relationship TargetMode="External" Target="https://m.edsoo.ru/f841254e" Type="http://schemas.openxmlformats.org/officeDocument/2006/relationships/hyperlink" Id="rId66"/>
    <Relationship TargetMode="External" Target="https://m.edsoo.ru/f8412706" Type="http://schemas.openxmlformats.org/officeDocument/2006/relationships/hyperlink" Id="rId67"/>
    <Relationship TargetMode="External" Target="https://m.edsoo.ru/f8412896" Type="http://schemas.openxmlformats.org/officeDocument/2006/relationships/hyperlink" Id="rId68"/>
    <Relationship TargetMode="External" Target="https://m.edsoo.ru/f8412a1c" Type="http://schemas.openxmlformats.org/officeDocument/2006/relationships/hyperlink" Id="rId69"/>
    <Relationship TargetMode="External" Target="https://m.edsoo.ru/f8412ef4" Type="http://schemas.openxmlformats.org/officeDocument/2006/relationships/hyperlink" Id="rId70"/>
    <Relationship TargetMode="External" Target="https://m.edsoo.ru/f8413c3c" Type="http://schemas.openxmlformats.org/officeDocument/2006/relationships/hyperlink" Id="rId71"/>
    <Relationship TargetMode="External" Target="https://m.edsoo.ru/f8413e30" Type="http://schemas.openxmlformats.org/officeDocument/2006/relationships/hyperlink" Id="rId72"/>
    <Relationship TargetMode="External" Target="https://m.edsoo.ru/f84140ba" Type="http://schemas.openxmlformats.org/officeDocument/2006/relationships/hyperlink" Id="rId73"/>
    <Relationship TargetMode="External" Target="https://m.edsoo.ru/f841380e" Type="http://schemas.openxmlformats.org/officeDocument/2006/relationships/hyperlink" Id="rId74"/>
    <Relationship TargetMode="External" Target="https://m.edsoo.ru/f8414d1c" Type="http://schemas.openxmlformats.org/officeDocument/2006/relationships/hyperlink" Id="rId75"/>
    <Relationship TargetMode="External" Target="https://m.edsoo.ru/f8414eca" Type="http://schemas.openxmlformats.org/officeDocument/2006/relationships/hyperlink" Id="rId76"/>
    <Relationship TargetMode="External" Target="https://m.edsoo.ru/f8418dc2" Type="http://schemas.openxmlformats.org/officeDocument/2006/relationships/hyperlink" Id="rId77"/>
    <Relationship TargetMode="External" Target="https://m.edsoo.ru/f8415118" Type="http://schemas.openxmlformats.org/officeDocument/2006/relationships/hyperlink" Id="rId78"/>
    <Relationship TargetMode="External" Target="https://m.edsoo.ru/f8415b9a" Type="http://schemas.openxmlformats.org/officeDocument/2006/relationships/hyperlink" Id="rId79"/>
    <Relationship TargetMode="External" Target="https://m.edsoo.ru/f841580c" Type="http://schemas.openxmlformats.org/officeDocument/2006/relationships/hyperlink" Id="rId80"/>
    <Relationship TargetMode="External" Target="https://m.edsoo.ru/f8415636" Type="http://schemas.openxmlformats.org/officeDocument/2006/relationships/hyperlink" Id="rId81"/>
    <Relationship TargetMode="External" Target="https://m.edsoo.ru/f8418dc2" Type="http://schemas.openxmlformats.org/officeDocument/2006/relationships/hyperlink" Id="rId82"/>
    <Relationship TargetMode="External" Target="https://m.edsoo.ru/f8415da2" Type="http://schemas.openxmlformats.org/officeDocument/2006/relationships/hyperlink" Id="rId83"/>
    <Relationship TargetMode="External" Target="https://m.edsoo.ru/f8415f50" Type="http://schemas.openxmlformats.org/officeDocument/2006/relationships/hyperlink" Id="rId84"/>
    <Relationship TargetMode="External" Target="https://m.edsoo.ru/f8416306" Type="http://schemas.openxmlformats.org/officeDocument/2006/relationships/hyperlink" Id="rId85"/>
    <Relationship TargetMode="External" Target="https://m.edsoo.ru/f84164be" Type="http://schemas.openxmlformats.org/officeDocument/2006/relationships/hyperlink" Id="rId86"/>
    <Relationship TargetMode="External" Target="https://m.edsoo.ru/f8416180" Type="http://schemas.openxmlformats.org/officeDocument/2006/relationships/hyperlink" Id="rId87"/>
    <Relationship TargetMode="External" Target="https://m.edsoo.ru/f8416996" Type="http://schemas.openxmlformats.org/officeDocument/2006/relationships/hyperlink" Id="rId88"/>
    <Relationship TargetMode="External" Target="https://m.edsoo.ru/f8416b58" Type="http://schemas.openxmlformats.org/officeDocument/2006/relationships/hyperlink" Id="rId89"/>
    <Relationship TargetMode="External" Target="https://m.edsoo.ru/f8416cfc" Type="http://schemas.openxmlformats.org/officeDocument/2006/relationships/hyperlink" Id="rId90"/>
    <Relationship TargetMode="External" Target="https://m.edsoo.ru/f8416fae" Type="http://schemas.openxmlformats.org/officeDocument/2006/relationships/hyperlink" Id="rId91"/>
    <Relationship TargetMode="External" Target="https://m.edsoo.ru/f8417b34" Type="http://schemas.openxmlformats.org/officeDocument/2006/relationships/hyperlink" Id="rId92"/>
    <Relationship TargetMode="External" Target="https://m.edsoo.ru/f8417d1e" Type="http://schemas.openxmlformats.org/officeDocument/2006/relationships/hyperlink" Id="rId93"/>
    <Relationship TargetMode="External" Target="https://m.edsoo.ru/f8417f08" Type="http://schemas.openxmlformats.org/officeDocument/2006/relationships/hyperlink" Id="rId94"/>
    <Relationship TargetMode="External" Target="https://m.edsoo.ru/f84181ce" Type="http://schemas.openxmlformats.org/officeDocument/2006/relationships/hyperlink" Id="rId95"/>
    <Relationship TargetMode="External" Target="https://m.edsoo.ru/f84185ac" Type="http://schemas.openxmlformats.org/officeDocument/2006/relationships/hyperlink" Id="rId96"/>
    <Relationship TargetMode="External" Target="https://m.edsoo.ru/f8417526" Type="http://schemas.openxmlformats.org/officeDocument/2006/relationships/hyperlink" Id="rId97"/>
    <Relationship TargetMode="External" Target="https://m.edsoo.ru/f8419c54" Type="http://schemas.openxmlformats.org/officeDocument/2006/relationships/hyperlink" Id="rId98"/>
    <Relationship TargetMode="External" Target="https://m.edsoo.ru/f8419894" Type="http://schemas.openxmlformats.org/officeDocument/2006/relationships/hyperlink" Id="rId99"/>
    <Relationship TargetMode="External" Target="https://m.edsoo.ru/f841b284" Type="http://schemas.openxmlformats.org/officeDocument/2006/relationships/hyperlink" Id="rId100"/>
    <Relationship TargetMode="External" Target="https://m.edsoo.ru/f841b4aa" Type="http://schemas.openxmlformats.org/officeDocument/2006/relationships/hyperlink" Id="rId101"/>
    <Relationship TargetMode="External" Target="https://m.edsoo.ru/f841c56c" Type="http://schemas.openxmlformats.org/officeDocument/2006/relationships/hyperlink" Id="rId102"/>
    <Relationship TargetMode="External" Target="https://m.edsoo.ru/f841c800" Type="http://schemas.openxmlformats.org/officeDocument/2006/relationships/hyperlink" Id="rId103"/>
    <Relationship TargetMode="External" Target="https://m.edsoo.ru/f841c9f4" Type="http://schemas.openxmlformats.org/officeDocument/2006/relationships/hyperlink" Id="rId104"/>
    <Relationship TargetMode="External" Target="https://m.edsoo.ru/f841dac0" Type="http://schemas.openxmlformats.org/officeDocument/2006/relationships/hyperlink" Id="rId105"/>
    <Relationship TargetMode="External" Target="https://m.edsoo.ru/f841d188" Type="http://schemas.openxmlformats.org/officeDocument/2006/relationships/hyperlink" Id="rId106"/>
    <Relationship TargetMode="External" Target="https://m.edsoo.ru/f841d8ea" Type="http://schemas.openxmlformats.org/officeDocument/2006/relationships/hyperlink" Id="rId107"/>
    <Relationship TargetMode="External" Target="https://m.edsoo.ru/f841d336" Type="http://schemas.openxmlformats.org/officeDocument/2006/relationships/hyperlink" Id="rId108"/>
    <Relationship TargetMode="External" Target="https://m.edsoo.ru/f841dc50" Type="http://schemas.openxmlformats.org/officeDocument/2006/relationships/hyperlink" Id="rId10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